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74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童黄锦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4~12周</w:t>
      </w:r>
    </w:p>
    <w:bookmarkStart w:id="1" w:name="117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药学221;药学223;药学222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药学221;药学223;药学222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中西临231;中西临233;中西临232;中西临23（灵素）班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